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姜劲峰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科学腧穴观及临床应用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(r051504—001)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针灸康复治疗中风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